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76908590" name="9df859c0-aa80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6228426" name="9df859c0-aa80-11f0-8dec-59d90dbd9d2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86961743" name="c2e24570-aa80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013866" name="c2e24570-aa80-11f0-8dec-59d90dbd9d2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79579691" name="d7c800b0-aa80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9657023" name="d7c800b0-aa80-11f0-8dec-59d90dbd9d2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74039896" name="24ad0fb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71978495" name="24ad0fb0-aa81-11f0-8dec-59d90dbd9d2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61880837" name="3881820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4926391" name="38818200-aa81-11f0-8dec-59d90dbd9d2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60920799" name="71a83ec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937909" name="71a83ec0-aa81-11f0-8dec-59d90dbd9d2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4744425" name="8469ba7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0017602" name="8469ba70-aa81-11f0-8dec-59d90dbd9d2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14164169" name="e252688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0184011" name="e2526880-aa81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27792909" name="f3cf5640-aa81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4883518" name="f3cf5640-aa81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9377832" name="24e51a30-aa82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7790347" name="24e51a30-aa82-11f0-8dec-59d90dbd9d2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Junkerngasse 3a, 5502 Hunzenschwil </w:t>
          </w:r>
        </w:p>
        <w:p>
          <w:pPr>
            <w:spacing w:before="0" w:after="0"/>
          </w:pPr>
          <w:r>
            <w:t>541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